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3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食品质量与安全(联合办学)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食品251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203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大学化学Ⅰ-part1（无机）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白为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大学化学Ⅰ-part1（无机）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学术技能工作坊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大学化学Ⅰ-part1（无机）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白为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大学化学Ⅰ-part1（无机）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(400463—005)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Dallas Jonathan Andrew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(400463—011)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蒲海涛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(400463—005)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(400463—011)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T Ravichandar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大学化学Ⅰ-part1（无机）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白为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大学化学Ⅰ-part1（无机）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周天琪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食品质量与安全专业导论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(041513—001)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程建明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7~9周 (2学时)  泰州-J3-314  薛峰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10~12周 (2学时)  泰州-J3-314  嵇晶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(022426—001)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杨文国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(022426—001)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杨文国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(400463—005)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(400463—011)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蒲海涛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(022426—001)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杨文国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(022426—001)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杨文国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形势与政策(一)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(110031—016)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泰州校区-教室1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移敏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280122—016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体育Ⅰ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400462—005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学术英语I 学术技能工作坊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12~17周 (8:00-10:20)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Dallas Jonathan Andrew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泰州-J2-506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400462—011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学术英语I 学术技能工作坊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12~17周 (8:00-10:20)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T Ravichandar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泰州-J2-509 </w:t>
      </w: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